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9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张晓宁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219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(010205—004)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中医251;中医252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(010205—004)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中医251;中医252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(010205—006)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中医253;中医254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